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2EBE3"/>
  <w:body>
    <w:p w14:paraId="50C70103" w14:textId="1ED674B5" w:rsidR="00FC175A" w:rsidRPr="00C71A3C" w:rsidRDefault="001164E6" w:rsidP="00FC175A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0C722E91" wp14:editId="1CF43DB4">
                <wp:simplePos x="0" y="0"/>
                <wp:positionH relativeFrom="column">
                  <wp:posOffset>1149169</wp:posOffset>
                </wp:positionH>
                <wp:positionV relativeFrom="paragraph">
                  <wp:posOffset>289560</wp:posOffset>
                </wp:positionV>
                <wp:extent cx="1126490" cy="1126490"/>
                <wp:effectExtent l="0" t="0" r="3810" b="3810"/>
                <wp:wrapNone/>
                <wp:docPr id="2087494529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6490" cy="1126490"/>
                        </a:xfrm>
                        <a:prstGeom prst="ellipse">
                          <a:avLst/>
                        </a:prstGeom>
                        <a:solidFill>
                          <a:srgbClr val="E5C39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CED0400" id="Oval 4" o:spid="_x0000_s1026" style="position:absolute;margin-left:90.5pt;margin-top:22.8pt;width:88.7pt;height:88.7pt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" fillcolor="#e5c39b" stroked="f" strokeweight="2pt"/>
            </w:pict>
          </mc:Fallback>
        </mc:AlternateContent>
      </w:r>
      <w:r w:rsidR="00DC3C13">
        <w:rPr>
          <w:rFonts w:ascii="Calibri" w:hAnsi="Calibri" w:cs="Calibri"/>
          <w:noProof/>
        </w:rPr>
        <w:drawing>
          <wp:anchor distT="0" distB="0" distL="114300" distR="114300" simplePos="0" relativeHeight="251672576" behindDoc="1" locked="0" layoutInCell="1" allowOverlap="1" wp14:anchorId="4B5F2E57" wp14:editId="26395FEE">
            <wp:simplePos x="0" y="0"/>
            <wp:positionH relativeFrom="column">
              <wp:posOffset>-1139825</wp:posOffset>
            </wp:positionH>
            <wp:positionV relativeFrom="margin">
              <wp:posOffset>6924040</wp:posOffset>
            </wp:positionV>
            <wp:extent cx="1828800" cy="3238500"/>
            <wp:effectExtent l="0" t="0" r="0" b="0"/>
            <wp:wrapNone/>
            <wp:docPr id="16741195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969882" name="Graphic 2028969882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 flipV="1">
                      <a:off x="0" y="0"/>
                      <a:ext cx="182880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C13">
        <w:rPr>
          <w:rFonts w:ascii="Calibri" w:hAnsi="Calibri" w:cs="Calibri"/>
          <w:noProof/>
        </w:rPr>
        <w:drawing>
          <wp:anchor distT="0" distB="0" distL="114300" distR="114300" simplePos="0" relativeHeight="251659264" behindDoc="1" locked="0" layoutInCell="1" allowOverlap="1" wp14:anchorId="1AE422FF" wp14:editId="3803A283">
            <wp:simplePos x="0" y="0"/>
            <wp:positionH relativeFrom="column">
              <wp:posOffset>4587240</wp:posOffset>
            </wp:positionH>
            <wp:positionV relativeFrom="paragraph">
              <wp:posOffset>-529590</wp:posOffset>
            </wp:positionV>
            <wp:extent cx="1828800" cy="3238500"/>
            <wp:effectExtent l="0" t="0" r="0" b="0"/>
            <wp:wrapNone/>
            <wp:docPr id="202896988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969882" name="Graphic 2028969882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978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83"/>
        <w:gridCol w:w="2127"/>
        <w:gridCol w:w="1133"/>
        <w:gridCol w:w="2127"/>
        <w:gridCol w:w="1134"/>
      </w:tblGrid>
      <w:tr w:rsidR="00C71A3C" w:rsidRPr="00C71A3C" w14:paraId="113C4E2D" w14:textId="77777777" w:rsidTr="001164E6">
        <w:trPr>
          <w:trHeight w:val="1601"/>
          <w:jc w:val="center"/>
        </w:trPr>
        <w:tc>
          <w:tcPr>
            <w:tcW w:w="9781" w:type="dxa"/>
            <w:gridSpan w:val="6"/>
          </w:tcPr>
          <w:p w14:paraId="7852881A" w14:textId="15296200" w:rsidR="00C71A3C" w:rsidRPr="0046773F" w:rsidRDefault="00322B3F">
            <w:pPr>
              <w:jc w:val="center"/>
              <w:rPr>
                <w:rFonts w:ascii="Allison" w:hAnsi="Allison" w:cs="Calibri"/>
                <w:color w:val="4F81BD" w:themeColor="accent1"/>
              </w:rPr>
            </w:pPr>
            <w:r w:rsidRPr="0046773F">
              <w:rPr>
                <w:rFonts w:ascii="Calibri" w:hAnsi="Calibri" w:cs="Calibri"/>
                <w:noProof/>
                <w:color w:val="4F81BD" w:themeColor="accent1"/>
              </w:rPr>
              <w:drawing>
                <wp:anchor distT="0" distB="0" distL="114300" distR="114300" simplePos="0" relativeHeight="251666432" behindDoc="0" locked="0" layoutInCell="1" allowOverlap="1" wp14:anchorId="45ACA685" wp14:editId="7E298C4E">
                  <wp:simplePos x="0" y="0"/>
                  <wp:positionH relativeFrom="column">
                    <wp:posOffset>3903980</wp:posOffset>
                  </wp:positionH>
                  <wp:positionV relativeFrom="page">
                    <wp:posOffset>952341</wp:posOffset>
                  </wp:positionV>
                  <wp:extent cx="74295" cy="123825"/>
                  <wp:effectExtent l="25400" t="12700" r="27305" b="15875"/>
                  <wp:wrapNone/>
                  <wp:docPr id="1969072762" name="Graphic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028355" name="Graphic 1029028355"/>
                          <pic:cNvPicPr/>
                        </pic:nvPicPr>
                        <pic:blipFill>
                          <a:blip r:embed="rId10"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298158" flipH="1" flipV="1">
                            <a:off x="0" y="0"/>
                            <a:ext cx="7429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6773F">
              <w:rPr>
                <w:rFonts w:ascii="Allison" w:hAnsi="Allison" w:cs="Calibri"/>
                <w:noProof/>
                <w:color w:val="4F81BD" w:themeColor="accent1"/>
                <w:sz w:val="144"/>
                <w:szCs w:val="144"/>
              </w:rPr>
              <w:drawing>
                <wp:anchor distT="0" distB="0" distL="114300" distR="114300" simplePos="0" relativeHeight="251658240" behindDoc="0" locked="0" layoutInCell="1" allowOverlap="1" wp14:anchorId="5D080CC1" wp14:editId="28D9B6CB">
                  <wp:simplePos x="0" y="0"/>
                  <wp:positionH relativeFrom="column">
                    <wp:posOffset>4369512</wp:posOffset>
                  </wp:positionH>
                  <wp:positionV relativeFrom="paragraph">
                    <wp:posOffset>15240</wp:posOffset>
                  </wp:positionV>
                  <wp:extent cx="539115" cy="995680"/>
                  <wp:effectExtent l="0" t="0" r="0" b="0"/>
                  <wp:wrapNone/>
                  <wp:docPr id="2069899932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9899932" name="Graphic 2069899932"/>
                          <pic:cNvPicPr/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115" cy="995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164E6" w:rsidRPr="0046773F">
              <w:rPr>
                <w:rFonts w:ascii="Calibri" w:hAnsi="Calibri" w:cs="Calibri"/>
                <w:noProof/>
                <w:color w:val="4F81BD" w:themeColor="accent1"/>
              </w:rPr>
              <w:drawing>
                <wp:anchor distT="0" distB="0" distL="114300" distR="114300" simplePos="0" relativeHeight="251670528" behindDoc="0" locked="0" layoutInCell="1" allowOverlap="1" wp14:anchorId="2614912C" wp14:editId="05142062">
                  <wp:simplePos x="0" y="0"/>
                  <wp:positionH relativeFrom="column">
                    <wp:posOffset>2263335</wp:posOffset>
                  </wp:positionH>
                  <wp:positionV relativeFrom="page">
                    <wp:posOffset>793750</wp:posOffset>
                  </wp:positionV>
                  <wp:extent cx="45085" cy="75565"/>
                  <wp:effectExtent l="0" t="0" r="5715" b="635"/>
                  <wp:wrapNone/>
                  <wp:docPr id="1687844388" name="Graphic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028355" name="Graphic 1029028355"/>
                          <pic:cNvPicPr/>
                        </pic:nvPicPr>
                        <pic:blipFill>
                          <a:blip r:embed="rId10"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45085" cy="75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C3C13" w:rsidRPr="0046773F">
              <w:rPr>
                <w:rFonts w:ascii="Calibri" w:hAnsi="Calibri" w:cs="Calibri"/>
                <w:noProof/>
                <w:color w:val="4F81BD" w:themeColor="accent1"/>
              </w:rPr>
              <w:drawing>
                <wp:anchor distT="0" distB="0" distL="114300" distR="114300" simplePos="0" relativeHeight="251662336" behindDoc="0" locked="0" layoutInCell="1" allowOverlap="1" wp14:anchorId="58AE69C9" wp14:editId="2DB9DC83">
                  <wp:simplePos x="0" y="0"/>
                  <wp:positionH relativeFrom="column">
                    <wp:posOffset>3777695</wp:posOffset>
                  </wp:positionH>
                  <wp:positionV relativeFrom="page">
                    <wp:posOffset>45246</wp:posOffset>
                  </wp:positionV>
                  <wp:extent cx="45719" cy="76198"/>
                  <wp:effectExtent l="0" t="0" r="5715" b="635"/>
                  <wp:wrapNone/>
                  <wp:docPr id="1029028355" name="Graphic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028355" name="Graphic 1029028355"/>
                          <pic:cNvPicPr/>
                        </pic:nvPicPr>
                        <pic:blipFill>
                          <a:blip r:embed="rId10"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77882" cy="129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71A3C" w:rsidRPr="0046773F">
              <w:rPr>
                <w:rFonts w:ascii="Allison" w:hAnsi="Allison" w:cs="Calibri"/>
                <w:color w:val="4F81BD" w:themeColor="accent1"/>
                <w:sz w:val="144"/>
                <w:szCs w:val="144"/>
              </w:rPr>
              <w:t>Price List</w:t>
            </w:r>
          </w:p>
        </w:tc>
      </w:tr>
      <w:tr w:rsidR="00F50BCB" w:rsidRPr="00C71A3C" w14:paraId="6E4A6B5F" w14:textId="77777777" w:rsidTr="001164E6">
        <w:trPr>
          <w:jc w:val="center"/>
        </w:trPr>
        <w:tc>
          <w:tcPr>
            <w:tcW w:w="9781" w:type="dxa"/>
            <w:gridSpan w:val="6"/>
          </w:tcPr>
          <w:p w14:paraId="5653F77D" w14:textId="76F5E9B6" w:rsidR="00F50BCB" w:rsidRPr="00C71A3C" w:rsidRDefault="00F50BCB" w:rsidP="00765AC8">
            <w:pPr>
              <w:spacing w:before="240" w:after="240"/>
              <w:jc w:val="center"/>
              <w:rPr>
                <w:rFonts w:ascii="Calibri" w:hAnsi="Calibri" w:cs="Calibri"/>
              </w:rPr>
            </w:pPr>
          </w:p>
        </w:tc>
      </w:tr>
      <w:tr w:rsidR="004A711A" w:rsidRPr="00C71A3C" w14:paraId="77894F21" w14:textId="77777777" w:rsidTr="00322B3F">
        <w:trPr>
          <w:jc w:val="center"/>
        </w:trPr>
        <w:tc>
          <w:tcPr>
            <w:tcW w:w="5387" w:type="dxa"/>
            <w:gridSpan w:val="3"/>
          </w:tcPr>
          <w:p w14:paraId="011813A5" w14:textId="652485C2" w:rsidR="004A711A" w:rsidRPr="00197CCA" w:rsidRDefault="004A711A" w:rsidP="004A711A">
            <w:pPr>
              <w:spacing w:before="80" w:after="80"/>
              <w:rPr>
                <w:rFonts w:ascii="Calibri" w:hAnsi="Calibri" w:cs="Calibri"/>
                <w:sz w:val="36"/>
                <w:szCs w:val="36"/>
              </w:rPr>
            </w:pPr>
            <w:r w:rsidRPr="0046773F">
              <w:rPr>
                <w:rFonts w:ascii="Calibri" w:hAnsi="Calibri" w:cs="Calibri"/>
                <w:b/>
                <w:color w:val="4F81BD" w:themeColor="accent1"/>
                <w:sz w:val="36"/>
                <w:szCs w:val="36"/>
              </w:rPr>
              <w:t>MANICURE</w:t>
            </w:r>
          </w:p>
        </w:tc>
        <w:tc>
          <w:tcPr>
            <w:tcW w:w="4394" w:type="dxa"/>
            <w:gridSpan w:val="3"/>
          </w:tcPr>
          <w:p w14:paraId="5333712B" w14:textId="08592D03" w:rsidR="004A711A" w:rsidRPr="0046773F" w:rsidRDefault="004A711A" w:rsidP="004A711A">
            <w:pPr>
              <w:spacing w:before="80" w:after="80"/>
              <w:rPr>
                <w:rFonts w:ascii="Calibri" w:hAnsi="Calibri" w:cs="Calibri"/>
                <w:color w:val="4F81BD" w:themeColor="accent1"/>
                <w:sz w:val="36"/>
                <w:szCs w:val="36"/>
              </w:rPr>
            </w:pPr>
            <w:r w:rsidRPr="0046773F">
              <w:rPr>
                <w:rFonts w:ascii="Calibri" w:hAnsi="Calibri" w:cs="Calibri"/>
                <w:b/>
                <w:color w:val="4F81BD" w:themeColor="accent1"/>
                <w:sz w:val="36"/>
                <w:szCs w:val="36"/>
              </w:rPr>
              <w:t>PEDICURE</w:t>
            </w:r>
          </w:p>
        </w:tc>
      </w:tr>
      <w:tr w:rsidR="00322B3F" w:rsidRPr="00C71A3C" w14:paraId="48426414" w14:textId="77777777" w:rsidTr="00322B3F">
        <w:trPr>
          <w:jc w:val="center"/>
        </w:trPr>
        <w:tc>
          <w:tcPr>
            <w:tcW w:w="2977" w:type="dxa"/>
          </w:tcPr>
          <w:p w14:paraId="69AD98AD" w14:textId="47856404" w:rsidR="00FC175A" w:rsidRPr="00197CCA" w:rsidRDefault="00FC175A" w:rsidP="004A711A">
            <w:pPr>
              <w:spacing w:before="8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Basic manicure</w:t>
            </w:r>
          </w:p>
        </w:tc>
        <w:tc>
          <w:tcPr>
            <w:tcW w:w="2410" w:type="dxa"/>
            <w:gridSpan w:val="2"/>
          </w:tcPr>
          <w:p w14:paraId="43C71012" w14:textId="6A7387ED" w:rsidR="00FC175A" w:rsidRPr="00197CCA" w:rsidRDefault="00FC175A" w:rsidP="004A711A">
            <w:pPr>
              <w:spacing w:before="8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$15</w:t>
            </w:r>
          </w:p>
        </w:tc>
        <w:tc>
          <w:tcPr>
            <w:tcW w:w="3260" w:type="dxa"/>
            <w:gridSpan w:val="2"/>
          </w:tcPr>
          <w:p w14:paraId="46C0599B" w14:textId="1E4000A3" w:rsidR="00FC175A" w:rsidRPr="00197CCA" w:rsidRDefault="00FC175A" w:rsidP="004A711A">
            <w:pPr>
              <w:spacing w:before="8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Classic pedicure</w:t>
            </w:r>
          </w:p>
        </w:tc>
        <w:tc>
          <w:tcPr>
            <w:tcW w:w="1134" w:type="dxa"/>
          </w:tcPr>
          <w:p w14:paraId="5C3A6BB2" w14:textId="1F645FF3" w:rsidR="00FC175A" w:rsidRPr="00197CCA" w:rsidRDefault="00FC175A" w:rsidP="004A711A">
            <w:pPr>
              <w:spacing w:before="8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$20</w:t>
            </w:r>
          </w:p>
        </w:tc>
      </w:tr>
      <w:tr w:rsidR="00322B3F" w:rsidRPr="00C71A3C" w14:paraId="6475B235" w14:textId="77777777" w:rsidTr="00322B3F">
        <w:trPr>
          <w:jc w:val="center"/>
        </w:trPr>
        <w:tc>
          <w:tcPr>
            <w:tcW w:w="2977" w:type="dxa"/>
          </w:tcPr>
          <w:p w14:paraId="360639FE" w14:textId="2A99D112" w:rsidR="00FC175A" w:rsidRPr="00197CCA" w:rsidRDefault="00FC175A" w:rsidP="004A711A">
            <w:pPr>
              <w:spacing w:before="8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Gel manicure</w:t>
            </w:r>
          </w:p>
        </w:tc>
        <w:tc>
          <w:tcPr>
            <w:tcW w:w="2410" w:type="dxa"/>
            <w:gridSpan w:val="2"/>
          </w:tcPr>
          <w:p w14:paraId="27EBA03D" w14:textId="18560959" w:rsidR="00FC175A" w:rsidRPr="00197CCA" w:rsidRDefault="00FC175A" w:rsidP="004A711A">
            <w:pPr>
              <w:spacing w:before="8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$18</w:t>
            </w:r>
          </w:p>
        </w:tc>
        <w:tc>
          <w:tcPr>
            <w:tcW w:w="3260" w:type="dxa"/>
            <w:gridSpan w:val="2"/>
          </w:tcPr>
          <w:p w14:paraId="156F0B45" w14:textId="7FC5F550" w:rsidR="00FC175A" w:rsidRPr="00197CCA" w:rsidRDefault="00FC175A" w:rsidP="004A711A">
            <w:pPr>
              <w:spacing w:before="8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Pedicure + polish</w:t>
            </w:r>
          </w:p>
        </w:tc>
        <w:tc>
          <w:tcPr>
            <w:tcW w:w="1134" w:type="dxa"/>
          </w:tcPr>
          <w:p w14:paraId="60101800" w14:textId="6A969760" w:rsidR="00FC175A" w:rsidRPr="00197CCA" w:rsidRDefault="00FC175A" w:rsidP="004A711A">
            <w:pPr>
              <w:spacing w:before="8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$22</w:t>
            </w:r>
          </w:p>
        </w:tc>
      </w:tr>
      <w:tr w:rsidR="00322B3F" w:rsidRPr="00C71A3C" w14:paraId="1900C4B5" w14:textId="77777777" w:rsidTr="00322B3F">
        <w:trPr>
          <w:jc w:val="center"/>
        </w:trPr>
        <w:tc>
          <w:tcPr>
            <w:tcW w:w="2977" w:type="dxa"/>
          </w:tcPr>
          <w:p w14:paraId="12427EE9" w14:textId="2B1AA3C5" w:rsidR="00FC175A" w:rsidRPr="00197CCA" w:rsidRDefault="00FC175A" w:rsidP="004A711A">
            <w:pPr>
              <w:spacing w:before="8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Shellac manicure</w:t>
            </w:r>
          </w:p>
        </w:tc>
        <w:tc>
          <w:tcPr>
            <w:tcW w:w="2410" w:type="dxa"/>
            <w:gridSpan w:val="2"/>
          </w:tcPr>
          <w:p w14:paraId="1C0B7A74" w14:textId="1EAA61F8" w:rsidR="00FC175A" w:rsidRPr="00197CCA" w:rsidRDefault="00FC175A" w:rsidP="004A711A">
            <w:pPr>
              <w:spacing w:before="8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$20</w:t>
            </w:r>
          </w:p>
        </w:tc>
        <w:tc>
          <w:tcPr>
            <w:tcW w:w="3260" w:type="dxa"/>
            <w:gridSpan w:val="2"/>
          </w:tcPr>
          <w:p w14:paraId="7F656464" w14:textId="4A0409A0" w:rsidR="00FC175A" w:rsidRPr="00197CCA" w:rsidRDefault="00FC175A" w:rsidP="004A711A">
            <w:pPr>
              <w:spacing w:before="8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Gel pedicure</w:t>
            </w:r>
          </w:p>
        </w:tc>
        <w:tc>
          <w:tcPr>
            <w:tcW w:w="1134" w:type="dxa"/>
          </w:tcPr>
          <w:p w14:paraId="6FC94FA1" w14:textId="06283398" w:rsidR="00FC175A" w:rsidRPr="00197CCA" w:rsidRDefault="00FC175A" w:rsidP="004A711A">
            <w:pPr>
              <w:spacing w:before="8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$25</w:t>
            </w:r>
          </w:p>
        </w:tc>
      </w:tr>
      <w:tr w:rsidR="00322B3F" w:rsidRPr="00C71A3C" w14:paraId="5C9538FC" w14:textId="77777777" w:rsidTr="00322B3F">
        <w:trPr>
          <w:jc w:val="center"/>
        </w:trPr>
        <w:tc>
          <w:tcPr>
            <w:tcW w:w="2977" w:type="dxa"/>
          </w:tcPr>
          <w:p w14:paraId="77C0A8A2" w14:textId="330F9B32" w:rsidR="00FC175A" w:rsidRPr="00197CCA" w:rsidRDefault="00FC175A" w:rsidP="004A711A">
            <w:pPr>
              <w:spacing w:before="8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Luxury treatment</w:t>
            </w:r>
          </w:p>
        </w:tc>
        <w:tc>
          <w:tcPr>
            <w:tcW w:w="2410" w:type="dxa"/>
            <w:gridSpan w:val="2"/>
          </w:tcPr>
          <w:p w14:paraId="35123488" w14:textId="193C28A4" w:rsidR="00FC175A" w:rsidRPr="00197CCA" w:rsidRDefault="00FC175A" w:rsidP="004A711A">
            <w:pPr>
              <w:spacing w:before="8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$25</w:t>
            </w:r>
          </w:p>
        </w:tc>
        <w:tc>
          <w:tcPr>
            <w:tcW w:w="3260" w:type="dxa"/>
            <w:gridSpan w:val="2"/>
          </w:tcPr>
          <w:p w14:paraId="16760B9E" w14:textId="7A7AE948" w:rsidR="00FC175A" w:rsidRPr="00197CCA" w:rsidRDefault="00FC175A" w:rsidP="004A711A">
            <w:pPr>
              <w:spacing w:before="8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Luxury pedicure</w:t>
            </w:r>
          </w:p>
        </w:tc>
        <w:tc>
          <w:tcPr>
            <w:tcW w:w="1134" w:type="dxa"/>
          </w:tcPr>
          <w:p w14:paraId="49A86771" w14:textId="4D7D22E5" w:rsidR="00FC175A" w:rsidRPr="00197CCA" w:rsidRDefault="00FC175A" w:rsidP="004A711A">
            <w:pPr>
              <w:spacing w:before="8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$30</w:t>
            </w:r>
          </w:p>
        </w:tc>
      </w:tr>
      <w:tr w:rsidR="00322B3F" w:rsidRPr="00C71A3C" w14:paraId="68A07DF2" w14:textId="77777777" w:rsidTr="00322B3F">
        <w:trPr>
          <w:jc w:val="center"/>
        </w:trPr>
        <w:tc>
          <w:tcPr>
            <w:tcW w:w="2977" w:type="dxa"/>
          </w:tcPr>
          <w:p w14:paraId="4D8718EA" w14:textId="77777777" w:rsidR="00FC175A" w:rsidRPr="00F50BCB" w:rsidRDefault="00FC175A" w:rsidP="00322B3F">
            <w:pPr>
              <w:spacing w:before="240" w:after="2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14:paraId="52D39595" w14:textId="77777777" w:rsidR="00FC175A" w:rsidRPr="00F50BCB" w:rsidRDefault="00FC175A" w:rsidP="00322B3F">
            <w:pPr>
              <w:spacing w:before="240" w:after="2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14:paraId="1A1E6766" w14:textId="631E92EF" w:rsidR="00FC175A" w:rsidRPr="00F50BCB" w:rsidRDefault="00FC175A" w:rsidP="00322B3F">
            <w:pPr>
              <w:spacing w:before="240" w:after="2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71679C" w14:textId="77777777" w:rsidR="00FC175A" w:rsidRPr="00F50BCB" w:rsidRDefault="00FC175A" w:rsidP="00322B3F">
            <w:pPr>
              <w:spacing w:before="240" w:after="24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0BCB" w:rsidRPr="00C71A3C" w14:paraId="06A8A915" w14:textId="77777777" w:rsidTr="00322B3F">
        <w:trPr>
          <w:jc w:val="center"/>
        </w:trPr>
        <w:tc>
          <w:tcPr>
            <w:tcW w:w="5387" w:type="dxa"/>
            <w:gridSpan w:val="3"/>
          </w:tcPr>
          <w:p w14:paraId="5198E979" w14:textId="44F7B725" w:rsidR="00F50BCB" w:rsidRPr="0046773F" w:rsidRDefault="00F50BCB" w:rsidP="004A711A">
            <w:pPr>
              <w:spacing w:before="80" w:after="80"/>
              <w:rPr>
                <w:rFonts w:ascii="Calibri" w:hAnsi="Calibri" w:cs="Calibri"/>
                <w:color w:val="4F81BD" w:themeColor="accent1"/>
                <w:sz w:val="36"/>
                <w:szCs w:val="36"/>
              </w:rPr>
            </w:pPr>
            <w:r w:rsidRPr="0046773F">
              <w:rPr>
                <w:rFonts w:ascii="Calibri" w:hAnsi="Calibri" w:cs="Calibri"/>
                <w:b/>
                <w:color w:val="4F81BD" w:themeColor="accent1"/>
                <w:sz w:val="36"/>
                <w:szCs w:val="36"/>
              </w:rPr>
              <w:t>ACRYLIC NAILS</w:t>
            </w:r>
          </w:p>
        </w:tc>
        <w:tc>
          <w:tcPr>
            <w:tcW w:w="4394" w:type="dxa"/>
            <w:gridSpan w:val="3"/>
          </w:tcPr>
          <w:p w14:paraId="5C9CCE71" w14:textId="36D9EE27" w:rsidR="00F50BCB" w:rsidRPr="0046773F" w:rsidRDefault="00F50BCB" w:rsidP="004A711A">
            <w:pPr>
              <w:spacing w:before="80" w:after="80"/>
              <w:rPr>
                <w:rFonts w:ascii="Calibri" w:hAnsi="Calibri" w:cs="Calibri"/>
                <w:color w:val="4F81BD" w:themeColor="accent1"/>
                <w:sz w:val="36"/>
                <w:szCs w:val="36"/>
              </w:rPr>
            </w:pPr>
            <w:r w:rsidRPr="0046773F">
              <w:rPr>
                <w:rFonts w:ascii="Calibri" w:hAnsi="Calibri" w:cs="Calibri"/>
                <w:b/>
                <w:color w:val="4F81BD" w:themeColor="accent1"/>
                <w:sz w:val="36"/>
                <w:szCs w:val="36"/>
              </w:rPr>
              <w:t>SPECIAL TREATMENTS</w:t>
            </w:r>
          </w:p>
        </w:tc>
      </w:tr>
      <w:tr w:rsidR="00322B3F" w:rsidRPr="00C71A3C" w14:paraId="5C5BEAA9" w14:textId="77777777" w:rsidTr="00322B3F">
        <w:trPr>
          <w:jc w:val="center"/>
        </w:trPr>
        <w:tc>
          <w:tcPr>
            <w:tcW w:w="2977" w:type="dxa"/>
          </w:tcPr>
          <w:p w14:paraId="3572095C" w14:textId="0AC5FDC4" w:rsidR="00FC175A" w:rsidRPr="00197CCA" w:rsidRDefault="00FC175A" w:rsidP="00322B3F">
            <w:pPr>
              <w:spacing w:before="4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Full set</w:t>
            </w:r>
          </w:p>
        </w:tc>
        <w:tc>
          <w:tcPr>
            <w:tcW w:w="2410" w:type="dxa"/>
            <w:gridSpan w:val="2"/>
          </w:tcPr>
          <w:p w14:paraId="72DDE184" w14:textId="20027B66" w:rsidR="00FC175A" w:rsidRPr="00197CCA" w:rsidRDefault="00FC175A" w:rsidP="00322B3F">
            <w:pPr>
              <w:spacing w:before="4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$35</w:t>
            </w:r>
          </w:p>
        </w:tc>
        <w:tc>
          <w:tcPr>
            <w:tcW w:w="3260" w:type="dxa"/>
            <w:gridSpan w:val="2"/>
          </w:tcPr>
          <w:p w14:paraId="45216FA7" w14:textId="5C0CDF9F" w:rsidR="00FC175A" w:rsidRPr="00197CCA" w:rsidRDefault="00FC175A" w:rsidP="00322B3F">
            <w:pPr>
              <w:spacing w:before="4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Basic foot massage</w:t>
            </w:r>
          </w:p>
        </w:tc>
        <w:tc>
          <w:tcPr>
            <w:tcW w:w="1134" w:type="dxa"/>
          </w:tcPr>
          <w:p w14:paraId="2EC52652" w14:textId="3CC23A2D" w:rsidR="00FC175A" w:rsidRPr="00197CCA" w:rsidRDefault="00FC175A" w:rsidP="00322B3F">
            <w:pPr>
              <w:spacing w:before="4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$15</w:t>
            </w:r>
          </w:p>
        </w:tc>
      </w:tr>
      <w:tr w:rsidR="00322B3F" w:rsidRPr="00C71A3C" w14:paraId="333494C2" w14:textId="77777777" w:rsidTr="00322B3F">
        <w:trPr>
          <w:jc w:val="center"/>
        </w:trPr>
        <w:tc>
          <w:tcPr>
            <w:tcW w:w="2977" w:type="dxa"/>
          </w:tcPr>
          <w:p w14:paraId="4D462B30" w14:textId="1A44AD1B" w:rsidR="00FC175A" w:rsidRPr="00197CCA" w:rsidRDefault="00FC175A" w:rsidP="00322B3F">
            <w:pPr>
              <w:spacing w:before="4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Fill-ins</w:t>
            </w:r>
          </w:p>
        </w:tc>
        <w:tc>
          <w:tcPr>
            <w:tcW w:w="2410" w:type="dxa"/>
            <w:gridSpan w:val="2"/>
          </w:tcPr>
          <w:p w14:paraId="17F3A975" w14:textId="57B1AF5C" w:rsidR="00FC175A" w:rsidRPr="00197CCA" w:rsidRDefault="00FC175A" w:rsidP="00322B3F">
            <w:pPr>
              <w:spacing w:before="4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$20</w:t>
            </w:r>
          </w:p>
        </w:tc>
        <w:tc>
          <w:tcPr>
            <w:tcW w:w="3260" w:type="dxa"/>
            <w:gridSpan w:val="2"/>
          </w:tcPr>
          <w:p w14:paraId="79B898E2" w14:textId="3093914F" w:rsidR="00FC175A" w:rsidRPr="00197CCA" w:rsidRDefault="00FC175A" w:rsidP="00322B3F">
            <w:pPr>
              <w:spacing w:before="4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Deluxe foot massage</w:t>
            </w:r>
          </w:p>
        </w:tc>
        <w:tc>
          <w:tcPr>
            <w:tcW w:w="1134" w:type="dxa"/>
          </w:tcPr>
          <w:p w14:paraId="39CE1CD3" w14:textId="38366F11" w:rsidR="00FC175A" w:rsidRPr="00197CCA" w:rsidRDefault="00FC175A" w:rsidP="00322B3F">
            <w:pPr>
              <w:spacing w:before="4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$25</w:t>
            </w:r>
          </w:p>
        </w:tc>
      </w:tr>
      <w:tr w:rsidR="00322B3F" w:rsidRPr="00C71A3C" w14:paraId="56BBF6A4" w14:textId="77777777" w:rsidTr="00322B3F">
        <w:trPr>
          <w:jc w:val="center"/>
        </w:trPr>
        <w:tc>
          <w:tcPr>
            <w:tcW w:w="2977" w:type="dxa"/>
          </w:tcPr>
          <w:p w14:paraId="59185B99" w14:textId="0B2BE2D2" w:rsidR="00FC175A" w:rsidRPr="00197CCA" w:rsidRDefault="00FC175A" w:rsidP="00322B3F">
            <w:pPr>
              <w:spacing w:before="4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Nail removal</w:t>
            </w:r>
          </w:p>
        </w:tc>
        <w:tc>
          <w:tcPr>
            <w:tcW w:w="2410" w:type="dxa"/>
            <w:gridSpan w:val="2"/>
          </w:tcPr>
          <w:p w14:paraId="167ED48D" w14:textId="05E16985" w:rsidR="00FC175A" w:rsidRPr="00197CCA" w:rsidRDefault="00FC175A" w:rsidP="00322B3F">
            <w:pPr>
              <w:spacing w:before="4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$10</w:t>
            </w:r>
          </w:p>
        </w:tc>
        <w:tc>
          <w:tcPr>
            <w:tcW w:w="3260" w:type="dxa"/>
            <w:gridSpan w:val="2"/>
          </w:tcPr>
          <w:p w14:paraId="1AACE224" w14:textId="2F0B8B00" w:rsidR="00FC175A" w:rsidRPr="00197CCA" w:rsidRDefault="00FC175A" w:rsidP="00322B3F">
            <w:pPr>
              <w:spacing w:before="4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Nail strengthening</w:t>
            </w:r>
          </w:p>
        </w:tc>
        <w:tc>
          <w:tcPr>
            <w:tcW w:w="1134" w:type="dxa"/>
          </w:tcPr>
          <w:p w14:paraId="756C4C67" w14:textId="5DF805ED" w:rsidR="00FC175A" w:rsidRPr="00197CCA" w:rsidRDefault="00FC175A" w:rsidP="00322B3F">
            <w:pPr>
              <w:spacing w:before="4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$18</w:t>
            </w:r>
          </w:p>
        </w:tc>
      </w:tr>
      <w:tr w:rsidR="00322B3F" w:rsidRPr="00C71A3C" w14:paraId="5DD804A3" w14:textId="77777777" w:rsidTr="00322B3F">
        <w:trPr>
          <w:jc w:val="center"/>
        </w:trPr>
        <w:tc>
          <w:tcPr>
            <w:tcW w:w="2977" w:type="dxa"/>
          </w:tcPr>
          <w:p w14:paraId="03F1C8B9" w14:textId="5534DBCF" w:rsidR="00FC175A" w:rsidRPr="00197CCA" w:rsidRDefault="00FC175A" w:rsidP="00322B3F">
            <w:pPr>
              <w:spacing w:before="4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Removal + New set</w:t>
            </w:r>
          </w:p>
        </w:tc>
        <w:tc>
          <w:tcPr>
            <w:tcW w:w="2410" w:type="dxa"/>
            <w:gridSpan w:val="2"/>
          </w:tcPr>
          <w:p w14:paraId="6DAE1E32" w14:textId="2BBA1EF3" w:rsidR="00FC175A" w:rsidRPr="00197CCA" w:rsidRDefault="00FC175A" w:rsidP="00322B3F">
            <w:pPr>
              <w:spacing w:before="4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$40</w:t>
            </w:r>
          </w:p>
        </w:tc>
        <w:tc>
          <w:tcPr>
            <w:tcW w:w="3260" w:type="dxa"/>
            <w:gridSpan w:val="2"/>
          </w:tcPr>
          <w:p w14:paraId="4BC95ED2" w14:textId="0F0840C6" w:rsidR="00FC175A" w:rsidRPr="00197CCA" w:rsidRDefault="00FC175A" w:rsidP="00322B3F">
            <w:pPr>
              <w:spacing w:before="4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Cuticle care</w:t>
            </w:r>
          </w:p>
        </w:tc>
        <w:tc>
          <w:tcPr>
            <w:tcW w:w="1134" w:type="dxa"/>
          </w:tcPr>
          <w:p w14:paraId="07478578" w14:textId="4AA9A014" w:rsidR="00FC175A" w:rsidRPr="00197CCA" w:rsidRDefault="00FC175A" w:rsidP="00322B3F">
            <w:pPr>
              <w:spacing w:before="4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$10</w:t>
            </w:r>
          </w:p>
        </w:tc>
      </w:tr>
      <w:tr w:rsidR="00322B3F" w:rsidRPr="00C71A3C" w14:paraId="3CFB2EF6" w14:textId="77777777" w:rsidTr="00322B3F">
        <w:trPr>
          <w:jc w:val="center"/>
        </w:trPr>
        <w:tc>
          <w:tcPr>
            <w:tcW w:w="2977" w:type="dxa"/>
          </w:tcPr>
          <w:p w14:paraId="4336DC52" w14:textId="7E479988" w:rsidR="00FC175A" w:rsidRPr="00F50BCB" w:rsidRDefault="00FC175A" w:rsidP="00322B3F">
            <w:pPr>
              <w:spacing w:before="240" w:after="2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14:paraId="2AAF2057" w14:textId="77777777" w:rsidR="00FC175A" w:rsidRPr="00F50BCB" w:rsidRDefault="00FC175A" w:rsidP="00322B3F">
            <w:pPr>
              <w:spacing w:before="240" w:after="2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14:paraId="1B786853" w14:textId="5FFFB2B2" w:rsidR="00FC175A" w:rsidRPr="00F50BCB" w:rsidRDefault="00FC175A" w:rsidP="00322B3F">
            <w:pPr>
              <w:spacing w:before="240" w:after="2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46ECE6" w14:textId="77777777" w:rsidR="00FC175A" w:rsidRPr="00F50BCB" w:rsidRDefault="00FC175A" w:rsidP="00322B3F">
            <w:pPr>
              <w:spacing w:before="240" w:after="24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22B3F" w:rsidRPr="00C71A3C" w14:paraId="28D98BF8" w14:textId="77777777" w:rsidTr="00322548">
        <w:trPr>
          <w:jc w:val="center"/>
        </w:trPr>
        <w:tc>
          <w:tcPr>
            <w:tcW w:w="2977" w:type="dxa"/>
          </w:tcPr>
          <w:p w14:paraId="0B457381" w14:textId="1688D1AB" w:rsidR="00322B3F" w:rsidRPr="0046773F" w:rsidRDefault="00322B3F" w:rsidP="004A711A">
            <w:pPr>
              <w:spacing w:before="80" w:after="80"/>
              <w:rPr>
                <w:rFonts w:ascii="Calibri" w:hAnsi="Calibri" w:cs="Calibri"/>
                <w:color w:val="4F81BD" w:themeColor="accent1"/>
                <w:sz w:val="36"/>
                <w:szCs w:val="36"/>
              </w:rPr>
            </w:pPr>
            <w:r w:rsidRPr="0046773F">
              <w:rPr>
                <w:rFonts w:ascii="Calibri" w:hAnsi="Calibri" w:cs="Calibri"/>
                <w:b/>
                <w:color w:val="4F81BD" w:themeColor="accent1"/>
                <w:sz w:val="36"/>
                <w:szCs w:val="36"/>
              </w:rPr>
              <w:t>GEL POLISH</w:t>
            </w:r>
          </w:p>
        </w:tc>
        <w:tc>
          <w:tcPr>
            <w:tcW w:w="2410" w:type="dxa"/>
            <w:gridSpan w:val="2"/>
          </w:tcPr>
          <w:p w14:paraId="026CD111" w14:textId="77777777" w:rsidR="00322B3F" w:rsidRPr="00197CCA" w:rsidRDefault="00322B3F" w:rsidP="004A711A">
            <w:pPr>
              <w:spacing w:before="80" w:after="80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4394" w:type="dxa"/>
            <w:gridSpan w:val="3"/>
          </w:tcPr>
          <w:p w14:paraId="5F9316AB" w14:textId="7E319F8F" w:rsidR="00322B3F" w:rsidRPr="0046773F" w:rsidRDefault="00322B3F" w:rsidP="004A711A">
            <w:pPr>
              <w:spacing w:before="80" w:after="80"/>
              <w:rPr>
                <w:rFonts w:ascii="Calibri" w:hAnsi="Calibri" w:cs="Calibri"/>
                <w:color w:val="4F81BD" w:themeColor="accent1"/>
                <w:sz w:val="32"/>
                <w:szCs w:val="32"/>
              </w:rPr>
            </w:pPr>
            <w:r w:rsidRPr="0046773F">
              <w:rPr>
                <w:rFonts w:ascii="Calibri" w:hAnsi="Calibri" w:cs="Calibri"/>
                <w:b/>
                <w:color w:val="4F81BD" w:themeColor="accent1"/>
                <w:sz w:val="36"/>
                <w:szCs w:val="36"/>
              </w:rPr>
              <w:t>BEFORE &amp; AFTER CARE</w:t>
            </w:r>
          </w:p>
        </w:tc>
      </w:tr>
      <w:tr w:rsidR="00322B3F" w:rsidRPr="00C71A3C" w14:paraId="1107CE93" w14:textId="77777777" w:rsidTr="00A9055A">
        <w:trPr>
          <w:jc w:val="center"/>
        </w:trPr>
        <w:tc>
          <w:tcPr>
            <w:tcW w:w="2977" w:type="dxa"/>
          </w:tcPr>
          <w:p w14:paraId="700CA88B" w14:textId="43678600" w:rsidR="00322B3F" w:rsidRPr="00197CCA" w:rsidRDefault="00322B3F" w:rsidP="00322B3F">
            <w:pPr>
              <w:spacing w:before="8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Application</w:t>
            </w:r>
          </w:p>
        </w:tc>
        <w:tc>
          <w:tcPr>
            <w:tcW w:w="2410" w:type="dxa"/>
            <w:gridSpan w:val="2"/>
          </w:tcPr>
          <w:p w14:paraId="30AAD176" w14:textId="758C7627" w:rsidR="00322B3F" w:rsidRPr="00197CCA" w:rsidRDefault="00322B3F" w:rsidP="00322B3F">
            <w:pPr>
              <w:spacing w:before="8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$12</w:t>
            </w:r>
          </w:p>
        </w:tc>
        <w:tc>
          <w:tcPr>
            <w:tcW w:w="4394" w:type="dxa"/>
            <w:gridSpan w:val="3"/>
            <w:vMerge w:val="restart"/>
          </w:tcPr>
          <w:p w14:paraId="3C39D0B0" w14:textId="327D63ED" w:rsidR="00322B3F" w:rsidRPr="00197CCA" w:rsidRDefault="00322B3F" w:rsidP="00322B3F">
            <w:pPr>
              <w:spacing w:before="80" w:after="80"/>
              <w:rPr>
                <w:rFonts w:ascii="Calibri" w:hAnsi="Calibri" w:cs="Calibri"/>
                <w:sz w:val="32"/>
                <w:szCs w:val="32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A constellation consists of visible stars that form a perceived outline or pattern, usually representing an animal, a person, or mythological creature. Not all constellations are visible from any point on Earth.</w:t>
            </w:r>
          </w:p>
        </w:tc>
      </w:tr>
      <w:tr w:rsidR="00322B3F" w:rsidRPr="00C71A3C" w14:paraId="0DDBEA03" w14:textId="77777777" w:rsidTr="00A9055A">
        <w:trPr>
          <w:jc w:val="center"/>
        </w:trPr>
        <w:tc>
          <w:tcPr>
            <w:tcW w:w="2977" w:type="dxa"/>
          </w:tcPr>
          <w:p w14:paraId="738CA0AF" w14:textId="289DB34D" w:rsidR="00322B3F" w:rsidRPr="00197CCA" w:rsidRDefault="00322B3F" w:rsidP="00322B3F">
            <w:pPr>
              <w:spacing w:before="8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Removal</w:t>
            </w:r>
          </w:p>
        </w:tc>
        <w:tc>
          <w:tcPr>
            <w:tcW w:w="2410" w:type="dxa"/>
            <w:gridSpan w:val="2"/>
          </w:tcPr>
          <w:p w14:paraId="74FD5E1F" w14:textId="44F4517C" w:rsidR="00322B3F" w:rsidRPr="00197CCA" w:rsidRDefault="00322B3F" w:rsidP="00322B3F">
            <w:pPr>
              <w:spacing w:before="8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$10</w:t>
            </w:r>
          </w:p>
        </w:tc>
        <w:tc>
          <w:tcPr>
            <w:tcW w:w="4394" w:type="dxa"/>
            <w:gridSpan w:val="3"/>
            <w:vMerge/>
          </w:tcPr>
          <w:p w14:paraId="1677D2BA" w14:textId="651E6118" w:rsidR="00322B3F" w:rsidRPr="00197CCA" w:rsidRDefault="00322B3F" w:rsidP="00322B3F">
            <w:pPr>
              <w:spacing w:before="80" w:after="80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322B3F" w:rsidRPr="00C71A3C" w14:paraId="18841678" w14:textId="77777777" w:rsidTr="00A9055A">
        <w:trPr>
          <w:jc w:val="center"/>
        </w:trPr>
        <w:tc>
          <w:tcPr>
            <w:tcW w:w="2977" w:type="dxa"/>
          </w:tcPr>
          <w:p w14:paraId="740E8F84" w14:textId="4B0AB312" w:rsidR="00322B3F" w:rsidRPr="00197CCA" w:rsidRDefault="00322B3F" w:rsidP="00322B3F">
            <w:pPr>
              <w:spacing w:before="8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Removal + New</w:t>
            </w:r>
          </w:p>
        </w:tc>
        <w:tc>
          <w:tcPr>
            <w:tcW w:w="2410" w:type="dxa"/>
            <w:gridSpan w:val="2"/>
          </w:tcPr>
          <w:p w14:paraId="6DA4BFE0" w14:textId="74849BD8" w:rsidR="00322B3F" w:rsidRPr="00197CCA" w:rsidRDefault="00322B3F" w:rsidP="00322B3F">
            <w:pPr>
              <w:spacing w:before="80" w:after="80"/>
              <w:rPr>
                <w:rFonts w:ascii="Calibri" w:hAnsi="Calibri" w:cs="Calibri"/>
                <w:sz w:val="28"/>
                <w:szCs w:val="28"/>
              </w:rPr>
            </w:pPr>
            <w:r w:rsidRPr="00197CCA">
              <w:rPr>
                <w:rFonts w:ascii="Calibri" w:hAnsi="Calibri" w:cs="Calibri"/>
                <w:sz w:val="28"/>
                <w:szCs w:val="28"/>
              </w:rPr>
              <w:t>$15</w:t>
            </w:r>
          </w:p>
        </w:tc>
        <w:tc>
          <w:tcPr>
            <w:tcW w:w="4394" w:type="dxa"/>
            <w:gridSpan w:val="3"/>
            <w:vMerge/>
          </w:tcPr>
          <w:p w14:paraId="6461D70E" w14:textId="164EE315" w:rsidR="00322B3F" w:rsidRPr="00197CCA" w:rsidRDefault="00322B3F" w:rsidP="00322B3F">
            <w:pPr>
              <w:spacing w:before="80" w:after="80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322B3F" w:rsidRPr="00C71A3C" w14:paraId="2CBDA127" w14:textId="77777777" w:rsidTr="00A9055A">
        <w:trPr>
          <w:jc w:val="center"/>
        </w:trPr>
        <w:tc>
          <w:tcPr>
            <w:tcW w:w="2977" w:type="dxa"/>
          </w:tcPr>
          <w:p w14:paraId="6E6ADCFA" w14:textId="77777777" w:rsidR="00322B3F" w:rsidRPr="00197CCA" w:rsidRDefault="00322B3F" w:rsidP="00322B3F">
            <w:pPr>
              <w:spacing w:before="80" w:after="80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2410" w:type="dxa"/>
            <w:gridSpan w:val="2"/>
          </w:tcPr>
          <w:p w14:paraId="14AC53AA" w14:textId="77777777" w:rsidR="00322B3F" w:rsidRPr="00197CCA" w:rsidRDefault="00322B3F" w:rsidP="00322B3F">
            <w:pPr>
              <w:spacing w:before="80" w:after="80"/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4394" w:type="dxa"/>
            <w:gridSpan w:val="3"/>
            <w:vMerge/>
          </w:tcPr>
          <w:p w14:paraId="0760EF01" w14:textId="77777777" w:rsidR="00322B3F" w:rsidRPr="00197CCA" w:rsidRDefault="00322B3F" w:rsidP="00322B3F">
            <w:pPr>
              <w:spacing w:before="80" w:after="80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322B3F" w:rsidRPr="00C71A3C" w14:paraId="49C4983B" w14:textId="77777777" w:rsidTr="00A9055A">
        <w:trPr>
          <w:jc w:val="center"/>
        </w:trPr>
        <w:tc>
          <w:tcPr>
            <w:tcW w:w="5387" w:type="dxa"/>
            <w:gridSpan w:val="3"/>
          </w:tcPr>
          <w:p w14:paraId="1602F390" w14:textId="43E67DC3" w:rsidR="00322B3F" w:rsidRPr="00197CCA" w:rsidRDefault="00322B3F" w:rsidP="00322B3F">
            <w:pPr>
              <w:spacing w:before="80" w:after="80"/>
              <w:rPr>
                <w:rFonts w:ascii="Calibri" w:hAnsi="Calibri" w:cs="Calibri"/>
                <w:sz w:val="36"/>
                <w:szCs w:val="36"/>
              </w:rPr>
            </w:pPr>
          </w:p>
        </w:tc>
        <w:tc>
          <w:tcPr>
            <w:tcW w:w="4394" w:type="dxa"/>
            <w:gridSpan w:val="3"/>
            <w:vMerge/>
          </w:tcPr>
          <w:p w14:paraId="51DA964B" w14:textId="77777777" w:rsidR="00322B3F" w:rsidRPr="00197CCA" w:rsidRDefault="00322B3F" w:rsidP="00322B3F">
            <w:pPr>
              <w:spacing w:before="80" w:after="80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322B3F" w:rsidRPr="00C71A3C" w14:paraId="75CBF88F" w14:textId="77777777" w:rsidTr="001164E6">
        <w:trPr>
          <w:jc w:val="center"/>
        </w:trPr>
        <w:tc>
          <w:tcPr>
            <w:tcW w:w="9781" w:type="dxa"/>
            <w:gridSpan w:val="6"/>
          </w:tcPr>
          <w:p w14:paraId="57D086B0" w14:textId="77777777" w:rsidR="00322B3F" w:rsidRPr="00197CCA" w:rsidRDefault="00322B3F" w:rsidP="00322B3F">
            <w:pPr>
              <w:spacing w:before="80" w:after="80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322B3F" w:rsidRPr="00C71A3C" w14:paraId="300767E8" w14:textId="77777777" w:rsidTr="001164E6">
        <w:trPr>
          <w:jc w:val="center"/>
        </w:trPr>
        <w:tc>
          <w:tcPr>
            <w:tcW w:w="3260" w:type="dxa"/>
            <w:gridSpan w:val="2"/>
            <w:vAlign w:val="center"/>
          </w:tcPr>
          <w:p w14:paraId="665D21D5" w14:textId="4F22C82A" w:rsidR="00322B3F" w:rsidRPr="00197CCA" w:rsidRDefault="00322B3F" w:rsidP="00322B3F">
            <w:pPr>
              <w:spacing w:before="80" w:after="80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322B3F">
              <w:rPr>
                <w:rFonts w:ascii="Calibri" w:hAnsi="Calibri" w:cs="Calibri"/>
                <w:b/>
                <w:bCs/>
                <w:color w:val="004757"/>
                <w:sz w:val="28"/>
                <w:szCs w:val="28"/>
              </w:rPr>
              <w:t>A:</w:t>
            </w:r>
            <w:r w:rsidRPr="00322B3F">
              <w:rPr>
                <w:rFonts w:ascii="Calibri" w:hAnsi="Calibri" w:cs="Calibri"/>
                <w:color w:val="004757"/>
                <w:sz w:val="28"/>
                <w:szCs w:val="28"/>
              </w:rPr>
              <w:t xml:space="preserve"> </w:t>
            </w:r>
            <w:r w:rsidRPr="00C71A3C">
              <w:rPr>
                <w:rFonts w:ascii="Calibri" w:hAnsi="Calibri" w:cs="Calibri"/>
              </w:rPr>
              <w:t>123 Main St, Anytown 00000</w:t>
            </w:r>
          </w:p>
        </w:tc>
        <w:tc>
          <w:tcPr>
            <w:tcW w:w="3260" w:type="dxa"/>
            <w:gridSpan w:val="2"/>
            <w:vAlign w:val="center"/>
          </w:tcPr>
          <w:p w14:paraId="07A6C454" w14:textId="675E68BC" w:rsidR="00322B3F" w:rsidRPr="00322B3F" w:rsidRDefault="00322B3F" w:rsidP="00322B3F">
            <w:pPr>
              <w:spacing w:before="80" w:after="80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322B3F">
              <w:rPr>
                <w:rFonts w:ascii="Calibri" w:hAnsi="Calibri" w:cs="Calibri"/>
                <w:b/>
                <w:bCs/>
                <w:color w:val="004757"/>
                <w:sz w:val="28"/>
                <w:szCs w:val="28"/>
              </w:rPr>
              <w:t>P:</w:t>
            </w:r>
            <w:r w:rsidRPr="00322B3F">
              <w:rPr>
                <w:rFonts w:ascii="Calibri" w:hAnsi="Calibri" w:cs="Calibri"/>
                <w:color w:val="004757"/>
                <w:sz w:val="28"/>
                <w:szCs w:val="28"/>
              </w:rPr>
              <w:t xml:space="preserve"> </w:t>
            </w:r>
            <w:r w:rsidRPr="00322B3F">
              <w:rPr>
                <w:rFonts w:ascii="Calibri" w:hAnsi="Calibri" w:cs="Calibri"/>
              </w:rPr>
              <w:t>+00 000 222 333</w:t>
            </w:r>
          </w:p>
        </w:tc>
        <w:tc>
          <w:tcPr>
            <w:tcW w:w="3261" w:type="dxa"/>
            <w:gridSpan w:val="2"/>
            <w:vAlign w:val="center"/>
          </w:tcPr>
          <w:p w14:paraId="2B211AA1" w14:textId="76BBAAD3" w:rsidR="00322B3F" w:rsidRPr="00197CCA" w:rsidRDefault="00322B3F" w:rsidP="00322B3F">
            <w:pPr>
              <w:spacing w:before="80" w:after="80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322B3F">
              <w:rPr>
                <w:rFonts w:ascii="Calibri" w:hAnsi="Calibri" w:cs="Calibri"/>
                <w:b/>
                <w:bCs/>
                <w:color w:val="004757"/>
                <w:sz w:val="28"/>
                <w:szCs w:val="28"/>
              </w:rPr>
              <w:t>E: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email@</w:t>
            </w:r>
            <w:r w:rsidR="0046773F">
              <w:rPr>
                <w:rFonts w:ascii="Calibri" w:hAnsi="Calibri" w:cs="Calibri"/>
                <w:sz w:val="28"/>
                <w:szCs w:val="28"/>
              </w:rPr>
              <w:t>bluelayouts.org</w:t>
            </w:r>
          </w:p>
        </w:tc>
      </w:tr>
    </w:tbl>
    <w:p w14:paraId="6C2805AB" w14:textId="3751E7AA" w:rsidR="00FC175A" w:rsidRPr="00C71A3C" w:rsidRDefault="00FC175A" w:rsidP="00322B3F">
      <w:pPr>
        <w:spacing w:before="360" w:after="0"/>
        <w:rPr>
          <w:rFonts w:ascii="Calibri" w:hAnsi="Calibri" w:cs="Calibri"/>
        </w:rPr>
      </w:pPr>
    </w:p>
    <w:sectPr w:rsidR="00FC175A" w:rsidRPr="00C71A3C" w:rsidSect="00E06C73">
      <w:footerReference w:type="default" r:id="rId14"/>
      <w:pgSz w:w="11900" w:h="16840"/>
      <w:pgMar w:top="835" w:right="1800" w:bottom="538" w:left="1800" w:header="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225D40" w14:textId="77777777" w:rsidR="006936F6" w:rsidRDefault="006936F6" w:rsidP="00FC175A">
      <w:pPr>
        <w:spacing w:after="0" w:line="240" w:lineRule="auto"/>
      </w:pPr>
      <w:r>
        <w:separator/>
      </w:r>
    </w:p>
  </w:endnote>
  <w:endnote w:type="continuationSeparator" w:id="0">
    <w:p w14:paraId="6773AF1D" w14:textId="77777777" w:rsidR="006936F6" w:rsidRDefault="006936F6" w:rsidP="00FC1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E0002AFF" w:usb1="C0007843" w:usb2="00000009" w:usb3="00000000" w:csb0="000001FF" w:csb1="00000000"/>
  </w:font>
  <w:font w:name="Allison">
    <w:altName w:val="Calibri"/>
    <w:charset w:val="4D"/>
    <w:family w:val="auto"/>
    <w:pitch w:val="variable"/>
    <w:sig w:usb0="A00000FF" w:usb1="4000004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F9E84" w14:textId="01CD4B8B" w:rsidR="00DC3C13" w:rsidRPr="006B47F8" w:rsidRDefault="006B47F8" w:rsidP="006B47F8">
    <w:pPr>
      <w:pStyle w:val="Footer"/>
      <w:spacing w:before="120"/>
      <w:jc w:val="center"/>
      <w:rPr>
        <w:sz w:val="20"/>
        <w:szCs w:val="20"/>
      </w:rPr>
    </w:pPr>
    <w:r w:rsidRPr="00F62876">
      <w:rPr>
        <w:color w:val="A6A6A6"/>
        <w:sz w:val="20"/>
        <w:szCs w:val="20"/>
      </w:rPr>
      <w:t xml:space="preserve">© </w:t>
    </w:r>
    <w:r w:rsidR="0046773F">
      <w:rPr>
        <w:color w:val="A6A6A6"/>
        <w:sz w:val="20"/>
        <w:szCs w:val="20"/>
      </w:rPr>
      <w:t>bluelayouts.org</w:t>
    </w:r>
    <w:r w:rsidRPr="00F62876">
      <w:rPr>
        <w:color w:val="A6A6A6"/>
        <w:sz w:val="20"/>
        <w:szCs w:val="20"/>
      </w:rPr>
      <w:t xml:space="preserve"> -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2DD710" w14:textId="77777777" w:rsidR="006936F6" w:rsidRDefault="006936F6" w:rsidP="00FC175A">
      <w:pPr>
        <w:spacing w:after="0" w:line="240" w:lineRule="auto"/>
      </w:pPr>
      <w:r>
        <w:separator/>
      </w:r>
    </w:p>
  </w:footnote>
  <w:footnote w:type="continuationSeparator" w:id="0">
    <w:p w14:paraId="3375705D" w14:textId="77777777" w:rsidR="006936F6" w:rsidRDefault="006936F6" w:rsidP="00FC17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11470320">
    <w:abstractNumId w:val="8"/>
  </w:num>
  <w:num w:numId="2" w16cid:durableId="916982546">
    <w:abstractNumId w:val="6"/>
  </w:num>
  <w:num w:numId="3" w16cid:durableId="688675175">
    <w:abstractNumId w:val="5"/>
  </w:num>
  <w:num w:numId="4" w16cid:durableId="365523856">
    <w:abstractNumId w:val="4"/>
  </w:num>
  <w:num w:numId="5" w16cid:durableId="2098283223">
    <w:abstractNumId w:val="7"/>
  </w:num>
  <w:num w:numId="6" w16cid:durableId="1907646820">
    <w:abstractNumId w:val="3"/>
  </w:num>
  <w:num w:numId="7" w16cid:durableId="2136171307">
    <w:abstractNumId w:val="2"/>
  </w:num>
  <w:num w:numId="8" w16cid:durableId="637299141">
    <w:abstractNumId w:val="1"/>
  </w:num>
  <w:num w:numId="9" w16cid:durableId="2000381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E78A8"/>
    <w:rsid w:val="00113C12"/>
    <w:rsid w:val="001164E6"/>
    <w:rsid w:val="0015074B"/>
    <w:rsid w:val="00197CCA"/>
    <w:rsid w:val="0029639D"/>
    <w:rsid w:val="00322B3F"/>
    <w:rsid w:val="003232A5"/>
    <w:rsid w:val="00326F90"/>
    <w:rsid w:val="003B5DD9"/>
    <w:rsid w:val="003B7B28"/>
    <w:rsid w:val="0046773F"/>
    <w:rsid w:val="004A711A"/>
    <w:rsid w:val="00515BB5"/>
    <w:rsid w:val="006076BE"/>
    <w:rsid w:val="00621D40"/>
    <w:rsid w:val="0064266C"/>
    <w:rsid w:val="006936F6"/>
    <w:rsid w:val="006B47F8"/>
    <w:rsid w:val="0070435D"/>
    <w:rsid w:val="00765AC8"/>
    <w:rsid w:val="008B27D2"/>
    <w:rsid w:val="00950021"/>
    <w:rsid w:val="00965E65"/>
    <w:rsid w:val="009928F3"/>
    <w:rsid w:val="00AA1D8D"/>
    <w:rsid w:val="00B47730"/>
    <w:rsid w:val="00C71A3C"/>
    <w:rsid w:val="00CB0664"/>
    <w:rsid w:val="00DC3C13"/>
    <w:rsid w:val="00E06C73"/>
    <w:rsid w:val="00EA48E2"/>
    <w:rsid w:val="00ED7B20"/>
    <w:rsid w:val="00F16B3E"/>
    <w:rsid w:val="00F50BCB"/>
    <w:rsid w:val="00FC175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9E448BB"/>
  <w14:defaultImageDpi w14:val="300"/>
  <w15:docId w15:val="{CF41C0CE-CD97-7E44-B292-42F9C44B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Muhammad Khalid Farooq</cp:lastModifiedBy>
  <cp:revision>21</cp:revision>
  <dcterms:created xsi:type="dcterms:W3CDTF">2024-08-29T03:54:00Z</dcterms:created>
  <dcterms:modified xsi:type="dcterms:W3CDTF">2024-10-24T07:43:00Z</dcterms:modified>
  <cp:category/>
</cp:coreProperties>
</file>